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BC95-AJTT-HN-GTC-hY-short</w:t>
      </w:r>
    </w:p>
    <w:p>
      <w:pPr>
        <w:pStyle w:val="Subtitle"/>
      </w:pPr>
      <w:r>
        <w:t/>
      </w:r>
      <w:r>
        <w:t xml:space="preserve"/>
      </w:r>
      <w:r>
        <w:t xml:space="preserve">SFACD BC95-AJTT-HN-GTC-hY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BC95-AJTT-HN-GTC-hY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.0384188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.0384188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.0384188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.0207537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.0207537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.0207537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.0277461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.0277461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.0277461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.2172431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.0125056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.0007199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.0000414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2.39e-06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1.37e-07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.0384188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.1244396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.0000826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5.48e-08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3.64e-11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2.42e-14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1.60e-17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.0207537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.1244396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.086042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.0049502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.000285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.0000164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9.44e-07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1.37e-07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.0277461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BC95-AJTT-HN-GTC-hY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226.755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299.255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205.057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731.067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339.324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309.671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343.253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992.249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-271.778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-318.008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-268.805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-858.592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-4.6e+03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-443.648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-557.012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-433.840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-4.0e+03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-4.7e+03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-445.506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-542.273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-474.833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-1.5e+03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-4.0e+03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-744.561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-725.916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-715.304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-861.559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-973.670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-871.225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-2.7e+03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-3.3e+03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BC95-AJTT-HN-GTC-hY 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BC95-AJTT-HN-GTC-hY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.1029784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.1029784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.1029784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.0575509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.0575509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.0575509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.0755326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.0755326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.0755326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.4683661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.1134007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.0274565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.0066478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.0016096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.0003897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.1029784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.3376742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.0074625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3.64e-06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8.05e-08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1.78e-09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.0575509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.3376742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.1899035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.0449874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.0108704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.0026315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.0006371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.0003897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.0755326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